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641449C-D65A-4701-B618-B6CB0AB80585}"/>
</file>

<file path=customXml/itemProps3.xml><?xml version="1.0" encoding="utf-8"?>
<ds:datastoreItem xmlns:ds="http://schemas.openxmlformats.org/officeDocument/2006/customXml" ds:itemID="{E3999122-8953-4A7E-B750-1A15670D43D1}"/>
</file>

<file path=customXml/itemProps4.xml><?xml version="1.0" encoding="utf-8"?>
<ds:datastoreItem xmlns:ds="http://schemas.openxmlformats.org/officeDocument/2006/customXml" ds:itemID="{BC2966C2-107D-4DFE-9BB5-D6C97C34A86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